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Türblatt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Türblatt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07512799" name="b13fa580-8f1c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0869730" name="b13fa580-8f1c-11f0-b9c0-594830fc04e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73835124" name="b4e247b0-8f1c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05667064" name="b4e247b0-8f1c-11f0-b9c0-594830fc04e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Scheune Golfstrasse 6, 9246 Niederbüren</w:t>
          </w:r>
        </w:p>
        <w:p>
          <w:pPr>
            <w:spacing w:before="0" w:after="0"/>
          </w:pPr>
          <w:r>
            <w:t>482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